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 / WC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57174100" name="0c9442c0-b3de-11f0-b100-5f10ce97ce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9162868" name="0c9442c0-b3de-11f0-b100-5f10ce97ce5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/ WC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5403316" name="22863de0-b3de-11f0-b100-5f10ce97ce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0991486" name="22863de0-b3de-11f0-b100-5f10ce97ce5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/ WC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33236039" name="366314a0-b3de-11f0-b100-5f10ce97ce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3599503" name="366314a0-b3de-11f0-b100-5f10ce97ce5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Sagiweg 2, 5737 Menziken</w:t>
          </w:r>
        </w:p>
        <w:p>
          <w:pPr>
            <w:spacing w:before="0" w:after="0"/>
          </w:pPr>
          <w:r>
            <w:t>544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